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0989610" name="8ecfd5b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5218170" name="8ecfd5b0-c3ce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06668422" name="dad3d38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7666928" name="dad3d380-c3ce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62247147" name="03abe95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0642578" name="03abe95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46731997" name="166b69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125090" name="166b693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6359055" name="2ea669f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9512048" name="2ea669f0-c3cf-11f0-b1f6-79da1a92a5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5736598" name="436515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6637915" name="43651530-c3cf-11f0-b1f6-79da1a92a5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84568528" name="5f1ae4d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827703" name="5f1ae4d0-c3cf-11f0-b1f6-79da1a92a5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67902771" name="7ceed98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8793215" name="7ceed980-c3cf-11f0-b1f6-79da1a92a5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03229901" name="8f91347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2564437" name="8f913470-c3cf-11f0-b1f6-79da1a92a5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14580852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5659124" name="ad938c20-c3cf-11f0-b1f6-79da1a92a5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45037499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2705877" name="c6063eb0-c3cf-11f0-b1f6-79da1a92a5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